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46202089" name="5d8eb500-8983-11f0-8845-156cf76be9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2278061" name="5d8eb500-8983-11f0-8845-156cf76be9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18528236" name="7b82b4d0-8983-11f0-ba54-23c23ceced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78945" name="7b82b4d0-8983-11f0-ba54-23c23ceced5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11063541" name="982f8ea0-8983-11f0-94a3-51dbe52f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5203453" name="982f8ea0-8983-11f0-94a3-51dbe52fd40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48437087" name="b4ef0610-8983-11f0-8084-f150ef3d4d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5791877" name="b4ef0610-8983-11f0-8084-f150ef3d4d8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66675925" name="cbf83d90-8983-11f0-bec7-c751e83637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6766792" name="cbf83d90-8983-11f0-bec7-c751e83637c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66041885" name="80aee7c0-8984-11f0-b470-5b7ee6433e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7164100" name="80aee7c0-8984-11f0-b470-5b7ee6433e5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Kamin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79838235" name="98e1d230-8984-11f0-94ad-711e695584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889924" name="98e1d230-8984-11f0-94ad-711e6955848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